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5F8BC" w14:textId="3E549BC4" w:rsidR="00B952E3" w:rsidRPr="009204DE" w:rsidRDefault="005823C6" w:rsidP="005B3C17">
      <w:pPr>
        <w:jc w:val="center"/>
        <w:rPr>
          <w:b/>
          <w:bCs/>
          <w:sz w:val="40"/>
          <w:szCs w:val="40"/>
          <w:lang w:val="kk-KZ"/>
        </w:rPr>
      </w:pPr>
      <w:r w:rsidRPr="009204DE">
        <w:rPr>
          <w:b/>
          <w:bCs/>
          <w:sz w:val="40"/>
          <w:szCs w:val="40"/>
          <w:lang w:val="kk-KZ"/>
        </w:rPr>
        <w:t>Резюме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3085"/>
        <w:gridCol w:w="5771"/>
      </w:tblGrid>
      <w:tr w:rsidR="00CE4BAE" w:rsidRPr="00805CD0" w14:paraId="0203E3DB" w14:textId="77777777" w:rsidTr="00915378">
        <w:tc>
          <w:tcPr>
            <w:tcW w:w="3085" w:type="dxa"/>
          </w:tcPr>
          <w:p w14:paraId="39D5768B" w14:textId="1CD61C55" w:rsidR="00CE4BAE" w:rsidRPr="00805CD0" w:rsidRDefault="00184910">
            <w:pPr>
              <w:rPr>
                <w:lang w:val="kk-KZ"/>
              </w:rPr>
            </w:pPr>
            <w:r w:rsidRPr="00805CD0">
              <w:rPr>
                <w:noProof/>
                <w:lang w:val="kk-KZ"/>
              </w:rPr>
              <w:drawing>
                <wp:anchor distT="0" distB="0" distL="114300" distR="114300" simplePos="0" relativeHeight="251659264" behindDoc="0" locked="0" layoutInCell="1" allowOverlap="1" wp14:anchorId="5D0997EF" wp14:editId="01CE71B8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144549</wp:posOffset>
                  </wp:positionV>
                  <wp:extent cx="1172210" cy="1384935"/>
                  <wp:effectExtent l="0" t="0" r="0" b="0"/>
                  <wp:wrapTopAndBottom/>
                  <wp:docPr id="2523006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300679" name="Рисунок 252300679"/>
                          <pic:cNvPicPr/>
                        </pic:nvPicPr>
                        <pic:blipFill rotWithShape="1">
                          <a:blip r:embed="rId8"/>
                          <a:srcRect t="9428" b="12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210" cy="1384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71" w:type="dxa"/>
          </w:tcPr>
          <w:p w14:paraId="531467A0" w14:textId="77777777" w:rsidR="00184910" w:rsidRPr="00805CD0" w:rsidRDefault="00184910">
            <w:pPr>
              <w:rPr>
                <w:lang w:val="kk-KZ"/>
              </w:rPr>
            </w:pPr>
          </w:p>
          <w:p w14:paraId="11F766C9" w14:textId="77777777" w:rsidR="00184910" w:rsidRPr="00805CD0" w:rsidRDefault="00184910">
            <w:pPr>
              <w:rPr>
                <w:lang w:val="kk-KZ"/>
              </w:rPr>
            </w:pPr>
          </w:p>
          <w:p w14:paraId="32F0DC95" w14:textId="77777777" w:rsidR="00184910" w:rsidRPr="00805CD0" w:rsidRDefault="00184910">
            <w:pPr>
              <w:rPr>
                <w:lang w:val="kk-KZ"/>
              </w:rPr>
            </w:pPr>
          </w:p>
          <w:p w14:paraId="2386A3E8" w14:textId="77777777" w:rsidR="00184910" w:rsidRPr="00805CD0" w:rsidRDefault="00184910">
            <w:pPr>
              <w:rPr>
                <w:lang w:val="kk-KZ"/>
              </w:rPr>
            </w:pPr>
          </w:p>
          <w:p w14:paraId="74381F6E" w14:textId="77777777" w:rsidR="00184910" w:rsidRPr="00805CD0" w:rsidRDefault="00184910">
            <w:pPr>
              <w:rPr>
                <w:lang w:val="kk-KZ"/>
              </w:rPr>
            </w:pPr>
          </w:p>
          <w:p w14:paraId="4D3193E7" w14:textId="431DDA7A" w:rsidR="00CE4BAE" w:rsidRPr="00805CD0" w:rsidRDefault="00CE4BAE">
            <w:pPr>
              <w:rPr>
                <w:lang w:val="kk-KZ"/>
              </w:rPr>
            </w:pPr>
            <w:r w:rsidRPr="00805CD0">
              <w:rPr>
                <w:lang w:val="kk-KZ"/>
              </w:rPr>
              <w:t>Абен Жулдызай</w:t>
            </w:r>
          </w:p>
        </w:tc>
      </w:tr>
      <w:tr w:rsidR="00CE4BAE" w:rsidRPr="00805CD0" w14:paraId="78738A2D" w14:textId="77777777" w:rsidTr="00915378">
        <w:tc>
          <w:tcPr>
            <w:tcW w:w="3085" w:type="dxa"/>
          </w:tcPr>
          <w:p w14:paraId="0F57E8DD" w14:textId="77777777" w:rsidR="0021099C" w:rsidRPr="00805CD0" w:rsidRDefault="0021099C">
            <w:pPr>
              <w:rPr>
                <w:lang w:val="kk-KZ"/>
              </w:rPr>
            </w:pPr>
            <w:r w:rsidRPr="00805CD0">
              <w:rPr>
                <w:lang w:val="kk-KZ"/>
              </w:rPr>
              <w:t>Туған күні</w:t>
            </w:r>
            <w:r w:rsidR="00111EE7" w:rsidRPr="00805CD0">
              <w:rPr>
                <w:lang w:val="kk-KZ"/>
              </w:rPr>
              <w:t>:</w:t>
            </w:r>
          </w:p>
          <w:p w14:paraId="220929AD" w14:textId="77777777" w:rsidR="00111EE7" w:rsidRPr="00805CD0" w:rsidRDefault="00111EE7">
            <w:pPr>
              <w:rPr>
                <w:lang w:val="kk-KZ"/>
              </w:rPr>
            </w:pPr>
            <w:r w:rsidRPr="00805CD0">
              <w:rPr>
                <w:lang w:val="kk-KZ"/>
              </w:rPr>
              <w:t>Ұлты:</w:t>
            </w:r>
          </w:p>
          <w:p w14:paraId="034FE0EC" w14:textId="77777777" w:rsidR="00111EE7" w:rsidRPr="00805CD0" w:rsidRDefault="000F4183">
            <w:pPr>
              <w:rPr>
                <w:lang w:val="kk-KZ"/>
              </w:rPr>
            </w:pPr>
            <w:r w:rsidRPr="00805CD0">
              <w:rPr>
                <w:lang w:val="kk-KZ"/>
              </w:rPr>
              <w:t>Отбасылық жағдайы:</w:t>
            </w:r>
          </w:p>
          <w:p w14:paraId="1CCB7B90" w14:textId="6680ED7A" w:rsidR="000F4183" w:rsidRPr="00805CD0" w:rsidRDefault="00E4491C">
            <w:pPr>
              <w:rPr>
                <w:lang w:val="kk-KZ"/>
              </w:rPr>
            </w:pPr>
            <w:r w:rsidRPr="00805CD0">
              <w:rPr>
                <w:lang w:val="kk-KZ"/>
              </w:rPr>
              <w:t>Меке</w:t>
            </w:r>
            <w:r w:rsidR="00D260EA" w:rsidRPr="00805CD0">
              <w:rPr>
                <w:lang w:val="kk-KZ"/>
              </w:rPr>
              <w:t>н</w:t>
            </w:r>
            <w:r w:rsidRPr="00805CD0">
              <w:rPr>
                <w:lang w:val="kk-KZ"/>
              </w:rPr>
              <w:t>жайы:</w:t>
            </w:r>
          </w:p>
          <w:p w14:paraId="51C7DFB0" w14:textId="727369E3" w:rsidR="00E4491C" w:rsidRPr="00805CD0" w:rsidRDefault="00D260EA">
            <w:pPr>
              <w:rPr>
                <w:lang w:val="kk-KZ"/>
              </w:rPr>
            </w:pPr>
            <w:r w:rsidRPr="00805CD0">
              <w:rPr>
                <w:lang w:val="kk-KZ"/>
              </w:rPr>
              <w:t>Байланыс телефоны:</w:t>
            </w:r>
          </w:p>
          <w:p w14:paraId="6A49015A" w14:textId="5DE62032" w:rsidR="00E4491C" w:rsidRPr="00805CD0" w:rsidRDefault="00E4491C">
            <w:pPr>
              <w:rPr>
                <w:lang w:val="en-GB"/>
              </w:rPr>
            </w:pPr>
            <w:r w:rsidRPr="00805CD0">
              <w:rPr>
                <w:lang w:val="en-GB"/>
              </w:rPr>
              <w:t xml:space="preserve">E-mail: </w:t>
            </w:r>
          </w:p>
        </w:tc>
        <w:tc>
          <w:tcPr>
            <w:tcW w:w="5771" w:type="dxa"/>
          </w:tcPr>
          <w:p w14:paraId="11A7CA0F" w14:textId="77777777" w:rsidR="00CE4BAE" w:rsidRPr="00805CD0" w:rsidRDefault="0089066D">
            <w:pPr>
              <w:rPr>
                <w:lang w:val="kk-KZ"/>
              </w:rPr>
            </w:pPr>
            <w:r w:rsidRPr="00805CD0">
              <w:rPr>
                <w:lang w:val="kk-KZ"/>
              </w:rPr>
              <w:t>31/05/2005</w:t>
            </w:r>
          </w:p>
          <w:p w14:paraId="64CE650E" w14:textId="77777777" w:rsidR="0089066D" w:rsidRPr="00805CD0" w:rsidRDefault="0089066D">
            <w:pPr>
              <w:rPr>
                <w:lang w:val="kk-KZ"/>
              </w:rPr>
            </w:pPr>
            <w:r w:rsidRPr="00805CD0">
              <w:rPr>
                <w:lang w:val="kk-KZ"/>
              </w:rPr>
              <w:t>Қазақ</w:t>
            </w:r>
          </w:p>
          <w:p w14:paraId="49838630" w14:textId="77777777" w:rsidR="0089066D" w:rsidRPr="00805CD0" w:rsidRDefault="0089066D">
            <w:pPr>
              <w:rPr>
                <w:lang w:val="kk-KZ"/>
              </w:rPr>
            </w:pPr>
            <w:r w:rsidRPr="00805CD0">
              <w:rPr>
                <w:lang w:val="kk-KZ"/>
              </w:rPr>
              <w:t>Үйленбеген</w:t>
            </w:r>
          </w:p>
          <w:p w14:paraId="6CE23E89" w14:textId="36970557" w:rsidR="0089066D" w:rsidRPr="00805CD0" w:rsidRDefault="00940BD4">
            <w:pPr>
              <w:rPr>
                <w:lang w:val="kk-KZ"/>
              </w:rPr>
            </w:pPr>
            <w:r w:rsidRPr="00805CD0">
              <w:rPr>
                <w:lang w:val="kk-KZ"/>
              </w:rPr>
              <w:t xml:space="preserve">Талдықорған қ, </w:t>
            </w:r>
            <w:r w:rsidR="00AB5CF4" w:rsidRPr="00805CD0">
              <w:rPr>
                <w:lang w:val="kk-KZ"/>
              </w:rPr>
              <w:t>Көктал шағынауд</w:t>
            </w:r>
            <w:r w:rsidR="000C3C96" w:rsidRPr="00805CD0">
              <w:rPr>
                <w:lang w:val="kk-KZ"/>
              </w:rPr>
              <w:t xml:space="preserve">аны </w:t>
            </w:r>
            <w:r w:rsidR="0089066D" w:rsidRPr="00805CD0">
              <w:rPr>
                <w:lang w:val="kk-KZ"/>
              </w:rPr>
              <w:t>Теректі 43</w:t>
            </w:r>
          </w:p>
          <w:p w14:paraId="1341773D" w14:textId="77777777" w:rsidR="0089066D" w:rsidRPr="00805CD0" w:rsidRDefault="0089066D">
            <w:pPr>
              <w:rPr>
                <w:lang w:val="kk-KZ"/>
              </w:rPr>
            </w:pPr>
            <w:r w:rsidRPr="00805CD0">
              <w:rPr>
                <w:lang w:val="kk-KZ"/>
              </w:rPr>
              <w:t>+7 747 647 02 32</w:t>
            </w:r>
          </w:p>
          <w:p w14:paraId="0DC5CDC4" w14:textId="3124DA03" w:rsidR="0089066D" w:rsidRPr="00805CD0" w:rsidRDefault="00BA0BF6">
            <w:pPr>
              <w:rPr>
                <w:lang w:val="en-GB"/>
              </w:rPr>
            </w:pPr>
            <w:r w:rsidRPr="00805CD0">
              <w:rPr>
                <w:lang w:val="en-GB"/>
              </w:rPr>
              <w:t>z</w:t>
            </w:r>
            <w:r w:rsidR="0089066D" w:rsidRPr="00805CD0">
              <w:rPr>
                <w:lang w:val="en-GB"/>
              </w:rPr>
              <w:t>huldyzay.</w:t>
            </w:r>
            <w:r w:rsidRPr="00805CD0">
              <w:rPr>
                <w:lang w:val="en-GB"/>
              </w:rPr>
              <w:t>nurmukhambetova@bk.ru</w:t>
            </w:r>
          </w:p>
        </w:tc>
      </w:tr>
      <w:tr w:rsidR="00CE4BAE" w:rsidRPr="00805CD0" w14:paraId="7C02A1F1" w14:textId="77777777" w:rsidTr="00915378">
        <w:tc>
          <w:tcPr>
            <w:tcW w:w="3085" w:type="dxa"/>
          </w:tcPr>
          <w:p w14:paraId="0388E679" w14:textId="11717524" w:rsidR="00CE4BAE" w:rsidRPr="00805CD0" w:rsidRDefault="00B66F7E">
            <w:pPr>
              <w:rPr>
                <w:lang w:val="kk-KZ"/>
              </w:rPr>
            </w:pPr>
            <w:r w:rsidRPr="00805CD0">
              <w:rPr>
                <w:lang w:val="kk-KZ"/>
              </w:rPr>
              <w:t>Білімі:</w:t>
            </w:r>
          </w:p>
        </w:tc>
        <w:tc>
          <w:tcPr>
            <w:tcW w:w="5771" w:type="dxa"/>
          </w:tcPr>
          <w:p w14:paraId="2324E7DA" w14:textId="33884F8D" w:rsidR="00332BD1" w:rsidRPr="00805CD0" w:rsidRDefault="00024C71">
            <w:pPr>
              <w:rPr>
                <w:lang w:val="kk-KZ"/>
              </w:rPr>
            </w:pPr>
            <w:r w:rsidRPr="00805CD0">
              <w:rPr>
                <w:lang w:val="kk-KZ"/>
              </w:rPr>
              <w:t>2022-2026</w:t>
            </w:r>
            <w:r w:rsidR="00940BD4" w:rsidRPr="00805CD0">
              <w:rPr>
                <w:lang w:val="kk-KZ"/>
              </w:rPr>
              <w:t xml:space="preserve"> </w:t>
            </w:r>
            <w:r w:rsidR="00546093" w:rsidRPr="00805CD0">
              <w:t xml:space="preserve"> І. Жансүгіров атындағы Жетісу университеті</w:t>
            </w:r>
          </w:p>
          <w:p w14:paraId="4EE7D91C" w14:textId="3B9091E6" w:rsidR="00332BD1" w:rsidRPr="00805CD0" w:rsidRDefault="00940BD4">
            <w:pPr>
              <w:rPr>
                <w:lang w:val="kk-KZ"/>
              </w:rPr>
            </w:pPr>
            <w:r w:rsidRPr="00805CD0">
              <w:rPr>
                <w:lang w:val="kk-KZ"/>
              </w:rPr>
              <w:t>б</w:t>
            </w:r>
            <w:r w:rsidR="00546093" w:rsidRPr="00805CD0">
              <w:t>акалавр</w:t>
            </w:r>
          </w:p>
          <w:p w14:paraId="35FE68AE" w14:textId="20AC0A0E" w:rsidR="00024C71" w:rsidRPr="00805CD0" w:rsidRDefault="00546093">
            <w:pPr>
              <w:rPr>
                <w:lang w:val="kk-KZ"/>
              </w:rPr>
            </w:pPr>
            <w:r w:rsidRPr="00805CD0">
              <w:t>маманды</w:t>
            </w:r>
            <w:r w:rsidR="00332BD1" w:rsidRPr="00805CD0">
              <w:rPr>
                <w:lang w:val="kk-KZ"/>
              </w:rPr>
              <w:t>ғы</w:t>
            </w:r>
            <w:r w:rsidRPr="00805CD0">
              <w:t xml:space="preserve"> 6B01506 — Химия</w:t>
            </w:r>
            <w:r w:rsidR="00915378" w:rsidRPr="00805CD0">
              <w:rPr>
                <w:lang w:val="kk-KZ"/>
              </w:rPr>
              <w:t xml:space="preserve"> (қазіргі таңда студент)</w:t>
            </w:r>
          </w:p>
        </w:tc>
      </w:tr>
      <w:tr w:rsidR="00CE4BAE" w:rsidRPr="00805CD0" w14:paraId="6C62E904" w14:textId="77777777" w:rsidTr="00915378">
        <w:tc>
          <w:tcPr>
            <w:tcW w:w="3085" w:type="dxa"/>
          </w:tcPr>
          <w:p w14:paraId="0C0B8660" w14:textId="21765DFE" w:rsidR="00CE4BAE" w:rsidRPr="00805CD0" w:rsidRDefault="00180108">
            <w:pPr>
              <w:rPr>
                <w:lang w:val="kk-KZ"/>
              </w:rPr>
            </w:pPr>
            <w:r w:rsidRPr="00805CD0">
              <w:t>Тілдік дағдылар:</w:t>
            </w:r>
          </w:p>
        </w:tc>
        <w:tc>
          <w:tcPr>
            <w:tcW w:w="5771" w:type="dxa"/>
          </w:tcPr>
          <w:p w14:paraId="0B43F5ED" w14:textId="77777777" w:rsidR="00CE4BAE" w:rsidRPr="00805CD0" w:rsidRDefault="00180108">
            <w:pPr>
              <w:rPr>
                <w:lang w:val="kk-KZ"/>
              </w:rPr>
            </w:pPr>
            <w:r w:rsidRPr="00805CD0">
              <w:t>қазақ, орыс тілдерін еркін меңгерген, ағылшын тілі — орта деңгей (Pre-intermediate)</w:t>
            </w:r>
          </w:p>
          <w:p w14:paraId="73FBC656" w14:textId="77777777" w:rsidR="0013474B" w:rsidRPr="00805CD0" w:rsidRDefault="0013474B">
            <w:pPr>
              <w:rPr>
                <w:lang w:val="kk-KZ"/>
              </w:rPr>
            </w:pPr>
          </w:p>
          <w:p w14:paraId="312ED30A" w14:textId="6BCF75D1" w:rsidR="0013474B" w:rsidRPr="00805CD0" w:rsidRDefault="0013474B">
            <w:pPr>
              <w:rPr>
                <w:lang w:val="kk-KZ"/>
              </w:rPr>
            </w:pPr>
          </w:p>
        </w:tc>
      </w:tr>
      <w:tr w:rsidR="00CE4BAE" w:rsidRPr="00805CD0" w14:paraId="53EA965E" w14:textId="77777777" w:rsidTr="00915378">
        <w:tc>
          <w:tcPr>
            <w:tcW w:w="3085" w:type="dxa"/>
          </w:tcPr>
          <w:p w14:paraId="29923C1C" w14:textId="08B9EFBC" w:rsidR="00CE4BAE" w:rsidRPr="00805CD0" w:rsidRDefault="00EB3103">
            <w:pPr>
              <w:rPr>
                <w:lang w:val="kk-KZ"/>
              </w:rPr>
            </w:pPr>
            <w:r w:rsidRPr="00805CD0">
              <w:t>Компьютерлік дағдылар:</w:t>
            </w:r>
          </w:p>
        </w:tc>
        <w:tc>
          <w:tcPr>
            <w:tcW w:w="5771" w:type="dxa"/>
          </w:tcPr>
          <w:p w14:paraId="7F1B49A8" w14:textId="17E58B3A" w:rsidR="0013474B" w:rsidRPr="00805CD0" w:rsidRDefault="00EB3103">
            <w:pPr>
              <w:rPr>
                <w:lang w:val="kk-KZ"/>
              </w:rPr>
            </w:pPr>
            <w:r w:rsidRPr="00805CD0">
              <w:t>Microsoft Office (Excel, Word, PowerPoint және т.б.) бағдарламаларын жетік меңгерген.</w:t>
            </w:r>
          </w:p>
          <w:p w14:paraId="6A18C92C" w14:textId="0A7E10F6" w:rsidR="0013474B" w:rsidRPr="00805CD0" w:rsidRDefault="0013474B">
            <w:pPr>
              <w:rPr>
                <w:lang w:val="kk-KZ"/>
              </w:rPr>
            </w:pPr>
          </w:p>
        </w:tc>
      </w:tr>
      <w:tr w:rsidR="00CE4BAE" w:rsidRPr="00805CD0" w14:paraId="66FF4B15" w14:textId="77777777" w:rsidTr="00915378">
        <w:tc>
          <w:tcPr>
            <w:tcW w:w="3085" w:type="dxa"/>
          </w:tcPr>
          <w:p w14:paraId="699777E0" w14:textId="1810DC5B" w:rsidR="00CE4BAE" w:rsidRPr="00805CD0" w:rsidRDefault="00EB3103">
            <w:pPr>
              <w:rPr>
                <w:lang w:val="kk-KZ"/>
              </w:rPr>
            </w:pPr>
            <w:r w:rsidRPr="00805CD0">
              <w:t>Жеке қасиеттері:</w:t>
            </w:r>
          </w:p>
        </w:tc>
        <w:tc>
          <w:tcPr>
            <w:tcW w:w="5771" w:type="dxa"/>
          </w:tcPr>
          <w:p w14:paraId="3A153F15" w14:textId="77777777" w:rsidR="00EB3103" w:rsidRPr="00805CD0" w:rsidRDefault="00EB3103">
            <w:pPr>
              <w:rPr>
                <w:lang w:val="kk-KZ"/>
              </w:rPr>
            </w:pPr>
            <w:r w:rsidRPr="00805CD0">
              <w:t>тыңдай білу, мақсаткерлік, жауапкершілік, сыпайылық, әр адаммен тіл табыса білу, уақытшылдық, еңбекқорлық, ұжымда жұмыс істей алу, үйренуге ұмтылу, жаман әдеттердің болмауы.</w:t>
            </w:r>
          </w:p>
          <w:p w14:paraId="72DEC382" w14:textId="55302493" w:rsidR="0013474B" w:rsidRPr="00805CD0" w:rsidRDefault="0013474B">
            <w:pPr>
              <w:rPr>
                <w:lang w:val="kk-KZ"/>
              </w:rPr>
            </w:pPr>
          </w:p>
        </w:tc>
      </w:tr>
      <w:tr w:rsidR="00CE4BAE" w:rsidRPr="00805CD0" w14:paraId="15497DC5" w14:textId="77777777" w:rsidTr="00915378">
        <w:tc>
          <w:tcPr>
            <w:tcW w:w="3085" w:type="dxa"/>
          </w:tcPr>
          <w:p w14:paraId="6AF06461" w14:textId="43E173CD" w:rsidR="00CE4BAE" w:rsidRPr="00805CD0" w:rsidRDefault="00844A16">
            <w:pPr>
              <w:rPr>
                <w:lang w:val="kk-KZ"/>
              </w:rPr>
            </w:pPr>
            <w:r w:rsidRPr="00805CD0">
              <w:t>Мақсаты</w:t>
            </w:r>
            <w:r w:rsidRPr="00805CD0">
              <w:rPr>
                <w:lang w:val="kk-KZ"/>
              </w:rPr>
              <w:t>:</w:t>
            </w:r>
          </w:p>
        </w:tc>
        <w:tc>
          <w:tcPr>
            <w:tcW w:w="5771" w:type="dxa"/>
          </w:tcPr>
          <w:p w14:paraId="1D93FA55" w14:textId="02C698EE" w:rsidR="0013474B" w:rsidRPr="00805CD0" w:rsidRDefault="00844A16">
            <w:pPr>
              <w:rPr>
                <w:lang w:val="kk-KZ"/>
              </w:rPr>
            </w:pPr>
            <w:r w:rsidRPr="00805CD0">
              <w:t>кәсіби дамуға ұмтылу, тату ұжымда тұрақты жұмыс табу.</w:t>
            </w:r>
          </w:p>
          <w:p w14:paraId="2347D1D4" w14:textId="577571B5" w:rsidR="0013474B" w:rsidRPr="00805CD0" w:rsidRDefault="0013474B">
            <w:pPr>
              <w:rPr>
                <w:lang w:val="kk-KZ"/>
              </w:rPr>
            </w:pPr>
          </w:p>
        </w:tc>
      </w:tr>
      <w:tr w:rsidR="00CE4BAE" w:rsidRPr="00805CD0" w14:paraId="535628C2" w14:textId="77777777" w:rsidTr="00915378">
        <w:tc>
          <w:tcPr>
            <w:tcW w:w="3085" w:type="dxa"/>
          </w:tcPr>
          <w:p w14:paraId="3F6ABA8B" w14:textId="19A2FFF7" w:rsidR="00CE4BAE" w:rsidRPr="00805CD0" w:rsidRDefault="00844A16">
            <w:pPr>
              <w:rPr>
                <w:lang w:val="kk-KZ"/>
              </w:rPr>
            </w:pPr>
            <w:r w:rsidRPr="00805CD0">
              <w:t>Тәжірибе:</w:t>
            </w:r>
          </w:p>
        </w:tc>
        <w:tc>
          <w:tcPr>
            <w:tcW w:w="5771" w:type="dxa"/>
          </w:tcPr>
          <w:p w14:paraId="192EB98E" w14:textId="77777777" w:rsidR="00844A16" w:rsidRPr="00805CD0" w:rsidRDefault="00844A16" w:rsidP="00266AA8">
            <w:pPr>
              <w:rPr>
                <w:lang w:val="kk-KZ"/>
              </w:rPr>
            </w:pPr>
            <w:r w:rsidRPr="00805CD0">
              <w:t xml:space="preserve">«140 онлайн» орталығында ҰБТ-ға дайындық топтарының кураторы болды. </w:t>
            </w:r>
          </w:p>
          <w:p w14:paraId="5BB38290" w14:textId="411336EB" w:rsidR="00844A16" w:rsidRPr="00805CD0" w:rsidRDefault="00844A16" w:rsidP="00266AA8">
            <w:r w:rsidRPr="00805CD0">
              <w:t>Осы жылы №11 мектепте педагогикалық тәжірибеден өтті.</w:t>
            </w:r>
          </w:p>
          <w:p w14:paraId="176BC716" w14:textId="32D8AE42" w:rsidR="00F5158C" w:rsidRPr="00805CD0" w:rsidRDefault="00DB565E">
            <w:pPr>
              <w:divId w:val="1264846532"/>
              <w:rPr>
                <w:lang w:val="kk-KZ"/>
              </w:rPr>
            </w:pPr>
            <w:r w:rsidRPr="00805CD0">
              <w:rPr>
                <w:lang w:val="kk-KZ"/>
              </w:rPr>
              <w:t xml:space="preserve">Қазіргі таңда </w:t>
            </w:r>
            <w:r w:rsidR="00F5158C" w:rsidRPr="00805CD0">
              <w:rPr>
                <w:lang w:val="kk-KZ"/>
              </w:rPr>
              <w:t>Innoverse жеке мектебінде химия пәнінің</w:t>
            </w:r>
            <w:r w:rsidR="00F5158C" w:rsidRPr="00805CD0">
              <w:rPr>
                <w:lang w:val="kk-KZ"/>
              </w:rPr>
              <w:t xml:space="preserve"> мұғалімі және куратор </w:t>
            </w:r>
            <w:r w:rsidR="00F5158C" w:rsidRPr="00805CD0">
              <w:rPr>
                <w:lang w:val="kk-KZ"/>
              </w:rPr>
              <w:t>(202</w:t>
            </w:r>
            <w:r w:rsidR="00F5158C" w:rsidRPr="00805CD0">
              <w:rPr>
                <w:lang w:val="kk-KZ"/>
              </w:rPr>
              <w:t>4</w:t>
            </w:r>
            <w:r w:rsidR="00F5158C" w:rsidRPr="00805CD0">
              <w:rPr>
                <w:lang w:val="kk-KZ"/>
              </w:rPr>
              <w:t xml:space="preserve"> жылдан бастап)</w:t>
            </w:r>
          </w:p>
          <w:p w14:paraId="7C834760" w14:textId="1CC150C4" w:rsidR="00CE4BAE" w:rsidRPr="00805CD0" w:rsidRDefault="00CE4BAE">
            <w:pPr>
              <w:rPr>
                <w:lang w:val="kk-KZ"/>
              </w:rPr>
            </w:pPr>
          </w:p>
        </w:tc>
      </w:tr>
    </w:tbl>
    <w:p w14:paraId="64C4BD1A" w14:textId="77777777" w:rsidR="00F61B4F" w:rsidRDefault="00F61B4F" w:rsidP="00266AA8">
      <w:pPr>
        <w:jc w:val="center"/>
        <w:rPr>
          <w:lang w:val="en-GB"/>
        </w:rPr>
      </w:pPr>
    </w:p>
    <w:p w14:paraId="142F9EA9" w14:textId="77777777" w:rsidR="00D227FC" w:rsidRDefault="00D227FC" w:rsidP="00266AA8">
      <w:pPr>
        <w:jc w:val="center"/>
        <w:rPr>
          <w:b/>
          <w:bCs/>
          <w:sz w:val="40"/>
          <w:szCs w:val="40"/>
          <w:lang w:val="en-GB"/>
        </w:rPr>
      </w:pPr>
    </w:p>
    <w:p w14:paraId="47D8AEB7" w14:textId="67ED42FC" w:rsidR="007F077D" w:rsidRPr="00F61B4F" w:rsidRDefault="007F077D" w:rsidP="00266AA8">
      <w:pPr>
        <w:jc w:val="center"/>
        <w:rPr>
          <w:b/>
          <w:bCs/>
          <w:sz w:val="40"/>
          <w:szCs w:val="40"/>
          <w:lang w:val="kk-KZ"/>
        </w:rPr>
      </w:pPr>
      <w:r w:rsidRPr="00F61B4F">
        <w:rPr>
          <w:b/>
          <w:bCs/>
          <w:sz w:val="40"/>
          <w:szCs w:val="40"/>
          <w:lang w:val="kk-KZ"/>
        </w:rPr>
        <w:t>Резюме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3085"/>
        <w:gridCol w:w="5771"/>
      </w:tblGrid>
      <w:tr w:rsidR="007F077D" w:rsidRPr="00805CD0" w14:paraId="1E5FA3AD" w14:textId="77777777" w:rsidTr="00266AA8">
        <w:tc>
          <w:tcPr>
            <w:tcW w:w="3085" w:type="dxa"/>
          </w:tcPr>
          <w:p w14:paraId="5EB381A3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noProof/>
                <w:lang w:val="kk-KZ"/>
              </w:rPr>
              <w:drawing>
                <wp:anchor distT="0" distB="0" distL="114300" distR="114300" simplePos="0" relativeHeight="251661312" behindDoc="0" locked="0" layoutInCell="1" allowOverlap="1" wp14:anchorId="7BF8DD81" wp14:editId="60D33CA3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220676</wp:posOffset>
                  </wp:positionV>
                  <wp:extent cx="1172210" cy="1432560"/>
                  <wp:effectExtent l="0" t="0" r="0" b="2540"/>
                  <wp:wrapTopAndBottom/>
                  <wp:docPr id="12930789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300679" name="Рисунок 252300679"/>
                          <pic:cNvPicPr/>
                        </pic:nvPicPr>
                        <pic:blipFill rotWithShape="1">
                          <a:blip r:embed="rId8"/>
                          <a:srcRect t="9387" b="9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210" cy="1432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71" w:type="dxa"/>
          </w:tcPr>
          <w:p w14:paraId="27813E48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243F117F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228EF79A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61BD86D7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3EEAD347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51B81738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Абен Жулдызай</w:t>
            </w:r>
          </w:p>
        </w:tc>
      </w:tr>
      <w:tr w:rsidR="007F077D" w:rsidRPr="00805CD0" w14:paraId="2C7F6F9D" w14:textId="77777777" w:rsidTr="00266AA8">
        <w:tc>
          <w:tcPr>
            <w:tcW w:w="3085" w:type="dxa"/>
          </w:tcPr>
          <w:p w14:paraId="5616DFA4" w14:textId="7DBA10FD" w:rsidR="007F077D" w:rsidRPr="00805CD0" w:rsidRDefault="001F0AD7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 xml:space="preserve">Дата рождения </w:t>
            </w:r>
            <w:r w:rsidR="007F077D" w:rsidRPr="00805CD0">
              <w:rPr>
                <w:lang w:val="kk-KZ"/>
              </w:rPr>
              <w:t>:</w:t>
            </w:r>
          </w:p>
          <w:p w14:paraId="468E6E78" w14:textId="112364A5" w:rsidR="007F077D" w:rsidRPr="00805CD0" w:rsidRDefault="001F0AD7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 xml:space="preserve">Национальность </w:t>
            </w:r>
            <w:r w:rsidR="007F077D" w:rsidRPr="00805CD0">
              <w:rPr>
                <w:lang w:val="kk-KZ"/>
              </w:rPr>
              <w:t>:</w:t>
            </w:r>
          </w:p>
          <w:p w14:paraId="48341E36" w14:textId="04831994" w:rsidR="002A2ED5" w:rsidRPr="00805CD0" w:rsidRDefault="001F0AD7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 xml:space="preserve">Семейное положение </w:t>
            </w:r>
            <w:r w:rsidR="007F077D" w:rsidRPr="00805CD0">
              <w:rPr>
                <w:lang w:val="kk-KZ"/>
              </w:rPr>
              <w:t>:</w:t>
            </w:r>
          </w:p>
          <w:p w14:paraId="28580EBB" w14:textId="0EBE75D4" w:rsidR="007F077D" w:rsidRPr="00805CD0" w:rsidRDefault="002A2ED5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Адрес</w:t>
            </w:r>
            <w:r w:rsidR="007F077D" w:rsidRPr="00805CD0">
              <w:rPr>
                <w:lang w:val="kk-KZ"/>
              </w:rPr>
              <w:t>:</w:t>
            </w:r>
          </w:p>
          <w:p w14:paraId="5539E06B" w14:textId="743C7519" w:rsidR="007F077D" w:rsidRPr="00805CD0" w:rsidRDefault="004D6050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Ко</w:t>
            </w:r>
            <w:proofErr w:type="spellStart"/>
            <w:r w:rsidRPr="00805CD0">
              <w:rPr>
                <w:lang w:val="ru-RU"/>
              </w:rPr>
              <w:t>нтак</w:t>
            </w:r>
            <w:r w:rsidR="002A2ED5" w:rsidRPr="00805CD0">
              <w:rPr>
                <w:lang w:val="ru-RU"/>
              </w:rPr>
              <w:t>тные</w:t>
            </w:r>
            <w:proofErr w:type="spellEnd"/>
            <w:r w:rsidR="007F077D" w:rsidRPr="00805CD0">
              <w:rPr>
                <w:lang w:val="kk-KZ"/>
              </w:rPr>
              <w:t xml:space="preserve"> телефоны:</w:t>
            </w:r>
          </w:p>
          <w:p w14:paraId="28634376" w14:textId="77777777" w:rsidR="007F077D" w:rsidRPr="00805CD0" w:rsidRDefault="007F077D" w:rsidP="00266AA8">
            <w:pPr>
              <w:rPr>
                <w:lang w:val="en-GB"/>
              </w:rPr>
            </w:pPr>
            <w:r w:rsidRPr="00805CD0">
              <w:rPr>
                <w:lang w:val="en-GB"/>
              </w:rPr>
              <w:t xml:space="preserve">E-mail: </w:t>
            </w:r>
          </w:p>
        </w:tc>
        <w:tc>
          <w:tcPr>
            <w:tcW w:w="5771" w:type="dxa"/>
          </w:tcPr>
          <w:p w14:paraId="031FD080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31/05/2005</w:t>
            </w:r>
          </w:p>
          <w:p w14:paraId="768E6EAD" w14:textId="373A6395" w:rsidR="007F077D" w:rsidRPr="00805CD0" w:rsidRDefault="00DD0378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Казашка</w:t>
            </w:r>
          </w:p>
          <w:p w14:paraId="5138DB2F" w14:textId="2750BFAB" w:rsidR="007F077D" w:rsidRPr="00805CD0" w:rsidRDefault="00DD0378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 xml:space="preserve">Не замужем </w:t>
            </w:r>
          </w:p>
          <w:p w14:paraId="0D3D7FE8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Теректі 43</w:t>
            </w:r>
          </w:p>
          <w:p w14:paraId="0B6094FE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+7 747 647 02 32</w:t>
            </w:r>
          </w:p>
          <w:p w14:paraId="1340801C" w14:textId="77777777" w:rsidR="007F077D" w:rsidRPr="00805CD0" w:rsidRDefault="007F077D" w:rsidP="00266AA8">
            <w:pPr>
              <w:rPr>
                <w:lang w:val="en-GB"/>
              </w:rPr>
            </w:pPr>
            <w:r w:rsidRPr="00805CD0">
              <w:rPr>
                <w:lang w:val="en-GB"/>
              </w:rPr>
              <w:t>zhuldyzay.nurmukhambetova@bk.ru</w:t>
            </w:r>
          </w:p>
        </w:tc>
      </w:tr>
      <w:tr w:rsidR="007F077D" w:rsidRPr="00805CD0" w14:paraId="77E7BA3D" w14:textId="77777777" w:rsidTr="00266AA8">
        <w:tc>
          <w:tcPr>
            <w:tcW w:w="3085" w:type="dxa"/>
          </w:tcPr>
          <w:p w14:paraId="2FE9B1C7" w14:textId="3B5DA5BF" w:rsidR="007F077D" w:rsidRPr="00805CD0" w:rsidRDefault="00BF2216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 xml:space="preserve">Образование </w:t>
            </w:r>
            <w:r w:rsidR="007F077D" w:rsidRPr="00805CD0">
              <w:rPr>
                <w:lang w:val="kk-KZ"/>
              </w:rPr>
              <w:t>:</w:t>
            </w:r>
          </w:p>
        </w:tc>
        <w:tc>
          <w:tcPr>
            <w:tcW w:w="5771" w:type="dxa"/>
          </w:tcPr>
          <w:p w14:paraId="0793A920" w14:textId="0C93A886" w:rsidR="00937D94" w:rsidRPr="00805CD0" w:rsidRDefault="007F077D" w:rsidP="00266AA8">
            <w:pPr>
              <w:rPr>
                <w:lang w:val="ru-RU"/>
              </w:rPr>
            </w:pPr>
            <w:r w:rsidRPr="00805CD0">
              <w:rPr>
                <w:lang w:val="kk-KZ"/>
              </w:rPr>
              <w:t>2022-2026</w:t>
            </w:r>
            <w:r w:rsidR="00804AB8" w:rsidRPr="00805CD0">
              <w:rPr>
                <w:lang w:val="kk-KZ"/>
              </w:rPr>
              <w:t xml:space="preserve"> </w:t>
            </w:r>
            <w:r w:rsidR="00937D94" w:rsidRPr="00805CD0">
              <w:t>Жетысуский государственный университет имени Ильяса Жансугурова</w:t>
            </w:r>
          </w:p>
          <w:p w14:paraId="18EF365C" w14:textId="65C90D0D" w:rsidR="00937D94" w:rsidRPr="00805CD0" w:rsidRDefault="00804AB8" w:rsidP="00266AA8">
            <w:pPr>
              <w:rPr>
                <w:lang w:val="ru-RU"/>
              </w:rPr>
            </w:pPr>
            <w:r w:rsidRPr="00805CD0">
              <w:rPr>
                <w:lang w:val="ru-RU"/>
              </w:rPr>
              <w:t>б</w:t>
            </w:r>
            <w:r w:rsidR="00937D94" w:rsidRPr="00805CD0">
              <w:t>акалавр</w:t>
            </w:r>
          </w:p>
          <w:p w14:paraId="3F8BF94C" w14:textId="05CFA526" w:rsidR="007F077D" w:rsidRPr="00805CD0" w:rsidRDefault="005C4C60" w:rsidP="00266AA8">
            <w:pPr>
              <w:rPr>
                <w:lang w:val="ru-RU"/>
              </w:rPr>
            </w:pPr>
            <w:r w:rsidRPr="00805CD0">
              <w:rPr>
                <w:lang w:val="ru-RU"/>
              </w:rPr>
              <w:t>С</w:t>
            </w:r>
            <w:r w:rsidR="00937D94" w:rsidRPr="00805CD0">
              <w:t>пециальност</w:t>
            </w:r>
            <w:r w:rsidRPr="00805CD0">
              <w:rPr>
                <w:lang w:val="ru-RU"/>
              </w:rPr>
              <w:t xml:space="preserve">ь: </w:t>
            </w:r>
            <w:r w:rsidR="00937D94" w:rsidRPr="00805CD0">
              <w:t xml:space="preserve"> 6B01506 — Химия</w:t>
            </w:r>
            <w:r w:rsidR="00937D94" w:rsidRPr="00805CD0">
              <w:rPr>
                <w:lang w:val="ru-RU"/>
              </w:rPr>
              <w:t xml:space="preserve"> (</w:t>
            </w:r>
            <w:r w:rsidR="00990FA3" w:rsidRPr="00805CD0">
              <w:rPr>
                <w:lang w:val="ru-RU"/>
              </w:rPr>
              <w:t xml:space="preserve">на данный момент студент) </w:t>
            </w:r>
          </w:p>
        </w:tc>
      </w:tr>
      <w:tr w:rsidR="007F077D" w:rsidRPr="00805CD0" w14:paraId="62CC6239" w14:textId="77777777" w:rsidTr="00266AA8">
        <w:tc>
          <w:tcPr>
            <w:tcW w:w="3085" w:type="dxa"/>
          </w:tcPr>
          <w:p w14:paraId="0FE0C101" w14:textId="21396790" w:rsidR="007F077D" w:rsidRPr="00805CD0" w:rsidRDefault="00BF2216" w:rsidP="00266AA8">
            <w:pPr>
              <w:rPr>
                <w:lang w:val="kk-KZ"/>
              </w:rPr>
            </w:pPr>
            <w:r w:rsidRPr="00805CD0">
              <w:rPr>
                <w:lang w:val="ru-RU"/>
              </w:rPr>
              <w:t>Знание языков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0F2D5D78" w14:textId="77777777" w:rsidR="007B6EA2" w:rsidRPr="00805CD0" w:rsidRDefault="007B6EA2" w:rsidP="00266AA8">
            <w:r w:rsidRPr="00805CD0">
              <w:t>казахский, русский — свободно, английский — средний уровень (Pre-intermediate)</w:t>
            </w:r>
          </w:p>
          <w:p w14:paraId="214B5A1A" w14:textId="77777777" w:rsidR="007F077D" w:rsidRPr="00805CD0" w:rsidRDefault="007F077D" w:rsidP="00266AA8">
            <w:pPr>
              <w:rPr>
                <w:lang w:val="kk-KZ"/>
              </w:rPr>
            </w:pPr>
          </w:p>
        </w:tc>
      </w:tr>
      <w:tr w:rsidR="007F077D" w:rsidRPr="00805CD0" w14:paraId="7C281120" w14:textId="77777777" w:rsidTr="00266AA8">
        <w:tc>
          <w:tcPr>
            <w:tcW w:w="3085" w:type="dxa"/>
          </w:tcPr>
          <w:p w14:paraId="55E1092F" w14:textId="0BB5C545" w:rsidR="007F077D" w:rsidRPr="00805CD0" w:rsidRDefault="00B40E77" w:rsidP="00266AA8">
            <w:pPr>
              <w:rPr>
                <w:lang w:val="kk-KZ"/>
              </w:rPr>
            </w:pPr>
            <w:r w:rsidRPr="00805CD0">
              <w:rPr>
                <w:lang w:val="ru-RU"/>
              </w:rPr>
              <w:t>Знание ПК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15C2E66C" w14:textId="77777777" w:rsidR="007B6EA2" w:rsidRPr="00805CD0" w:rsidRDefault="007B6EA2" w:rsidP="00266AA8">
            <w:r w:rsidRPr="00805CD0">
              <w:t>уверенный пользователь Microsoft Office (Excel, Word, PowerPoint и др.)</w:t>
            </w:r>
          </w:p>
          <w:p w14:paraId="30EC8145" w14:textId="77777777" w:rsidR="007F077D" w:rsidRPr="00805CD0" w:rsidRDefault="007F077D" w:rsidP="00266AA8">
            <w:pPr>
              <w:rPr>
                <w:lang w:val="kk-KZ"/>
              </w:rPr>
            </w:pPr>
          </w:p>
        </w:tc>
      </w:tr>
      <w:tr w:rsidR="007F077D" w:rsidRPr="00805CD0" w14:paraId="16EA97DD" w14:textId="77777777" w:rsidTr="00266AA8">
        <w:tc>
          <w:tcPr>
            <w:tcW w:w="3085" w:type="dxa"/>
          </w:tcPr>
          <w:p w14:paraId="2825E965" w14:textId="7E7F38F3" w:rsidR="007F077D" w:rsidRPr="00805CD0" w:rsidRDefault="00B40E77" w:rsidP="00266AA8">
            <w:pPr>
              <w:rPr>
                <w:lang w:val="kk-KZ"/>
              </w:rPr>
            </w:pPr>
            <w:r w:rsidRPr="00805CD0">
              <w:rPr>
                <w:lang w:val="ru-RU"/>
              </w:rPr>
              <w:t xml:space="preserve">Личные качества 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0A5F1755" w14:textId="77777777" w:rsidR="007B6EA2" w:rsidRPr="00805CD0" w:rsidRDefault="007B6EA2" w:rsidP="00266AA8">
            <w:r w:rsidRPr="00805CD0">
              <w:t>умение слушать, целеустремлённость, ответственность, вежливость, способность находить подход к каждому, пунктуальность, трудолюбие, умение работать в команде, желание обучаться, отсутствие вредных привычек.</w:t>
            </w:r>
          </w:p>
          <w:p w14:paraId="71DF19B8" w14:textId="77777777" w:rsidR="007F077D" w:rsidRPr="00805CD0" w:rsidRDefault="007F077D" w:rsidP="00266AA8">
            <w:pPr>
              <w:rPr>
                <w:lang w:val="kk-KZ"/>
              </w:rPr>
            </w:pPr>
          </w:p>
        </w:tc>
      </w:tr>
      <w:tr w:rsidR="007F077D" w:rsidRPr="00805CD0" w14:paraId="529AECFE" w14:textId="77777777" w:rsidTr="00266AA8">
        <w:tc>
          <w:tcPr>
            <w:tcW w:w="3085" w:type="dxa"/>
          </w:tcPr>
          <w:p w14:paraId="40D0C20A" w14:textId="3E43548F" w:rsidR="007F077D" w:rsidRPr="00805CD0" w:rsidRDefault="00B40E77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Цель</w:t>
            </w:r>
            <w:r w:rsidR="007F077D" w:rsidRPr="00805CD0">
              <w:rPr>
                <w:lang w:val="kk-KZ"/>
              </w:rPr>
              <w:t>:</w:t>
            </w:r>
          </w:p>
        </w:tc>
        <w:tc>
          <w:tcPr>
            <w:tcW w:w="5771" w:type="dxa"/>
          </w:tcPr>
          <w:p w14:paraId="1AACCFCD" w14:textId="77777777" w:rsidR="00217999" w:rsidRPr="00805CD0" w:rsidRDefault="00217999" w:rsidP="00266AA8">
            <w:r w:rsidRPr="00805CD0">
              <w:t>стремление к профессиональному развитию, найти стабильную работу в дружном коллективе.</w:t>
            </w:r>
          </w:p>
          <w:p w14:paraId="53D2A1ED" w14:textId="77777777" w:rsidR="007F077D" w:rsidRPr="00805CD0" w:rsidRDefault="007F077D" w:rsidP="00266AA8">
            <w:pPr>
              <w:rPr>
                <w:lang w:val="kk-KZ"/>
              </w:rPr>
            </w:pPr>
          </w:p>
        </w:tc>
      </w:tr>
      <w:tr w:rsidR="007F077D" w:rsidRPr="00805CD0" w14:paraId="6C0E4EFB" w14:textId="77777777" w:rsidTr="00266AA8">
        <w:tc>
          <w:tcPr>
            <w:tcW w:w="3085" w:type="dxa"/>
          </w:tcPr>
          <w:p w14:paraId="1C82BBB2" w14:textId="52694EE5" w:rsidR="007F077D" w:rsidRPr="00805CD0" w:rsidRDefault="00B40E77" w:rsidP="00266AA8">
            <w:pPr>
              <w:rPr>
                <w:lang w:val="kk-KZ"/>
              </w:rPr>
            </w:pPr>
            <w:r w:rsidRPr="00805CD0">
              <w:rPr>
                <w:lang w:val="ru-RU"/>
              </w:rPr>
              <w:t>Опыт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55C2D052" w14:textId="77777777" w:rsidR="00420D40" w:rsidRPr="00805CD0" w:rsidRDefault="001C4870" w:rsidP="00420D40">
            <w:pPr>
              <w:rPr>
                <w:lang w:val="kk-KZ"/>
              </w:rPr>
            </w:pPr>
            <w:r w:rsidRPr="00805CD0">
              <w:rPr>
                <w:lang w:val="kk-KZ"/>
              </w:rPr>
              <w:t>Б</w:t>
            </w:r>
            <w:r w:rsidR="00D31A4A" w:rsidRPr="00805CD0">
              <w:t>ыла куратором подготовки детей к ЕНТ в центре «140 онлайн». В этом году прошла педагогическую практику в школе №11.</w:t>
            </w:r>
          </w:p>
          <w:p w14:paraId="3AABBC02" w14:textId="4E5CB61A" w:rsidR="001C4870" w:rsidRPr="001C4870" w:rsidRDefault="001C4870" w:rsidP="00420D40">
            <w:pPr>
              <w:rPr>
                <w:lang w:val="en-US" w:eastAsia="en-US"/>
              </w:rPr>
            </w:pPr>
            <w:r w:rsidRPr="001C4870">
              <w:rPr>
                <w:rFonts w:eastAsia="Times New Roman"/>
                <w:color w:val="111111"/>
              </w:rPr>
              <w:t>В настоящее время работает учителем химии и куратором в частной школе Innoverse (с 2024 года)</w:t>
            </w:r>
          </w:p>
          <w:p w14:paraId="76E5E1A4" w14:textId="77777777" w:rsidR="007F077D" w:rsidRPr="00805CD0" w:rsidRDefault="007F077D" w:rsidP="00D31A4A">
            <w:pPr>
              <w:rPr>
                <w:lang w:val="kk-KZ"/>
              </w:rPr>
            </w:pPr>
          </w:p>
        </w:tc>
      </w:tr>
    </w:tbl>
    <w:p w14:paraId="52D54D26" w14:textId="77777777" w:rsidR="00F61B4F" w:rsidRDefault="00F61B4F" w:rsidP="00266AA8">
      <w:pPr>
        <w:jc w:val="center"/>
        <w:rPr>
          <w:lang w:val="en-GB"/>
        </w:rPr>
      </w:pPr>
    </w:p>
    <w:p w14:paraId="3D834F2C" w14:textId="77777777" w:rsidR="004C707C" w:rsidRDefault="004C707C" w:rsidP="00AA3B65">
      <w:pPr>
        <w:spacing w:before="100" w:beforeAutospacing="1"/>
        <w:jc w:val="center"/>
        <w:outlineLvl w:val="2"/>
        <w:divId w:val="807284763"/>
        <w:rPr>
          <w:rFonts w:eastAsia="Times New Roman"/>
          <w:b/>
          <w:bCs/>
          <w:sz w:val="27"/>
          <w:szCs w:val="27"/>
        </w:rPr>
      </w:pPr>
    </w:p>
    <w:p w14:paraId="34636215" w14:textId="22CA148E" w:rsidR="007F077D" w:rsidRPr="00AA3B65" w:rsidRDefault="00292CA3" w:rsidP="00AA3B65">
      <w:pPr>
        <w:spacing w:before="100" w:beforeAutospacing="1"/>
        <w:jc w:val="center"/>
        <w:outlineLvl w:val="2"/>
        <w:divId w:val="807284763"/>
        <w:rPr>
          <w:rFonts w:eastAsia="Times New Roman"/>
          <w:b/>
          <w:bCs/>
          <w:sz w:val="27"/>
          <w:szCs w:val="27"/>
          <w:lang w:val="ru-RU"/>
        </w:rPr>
      </w:pPr>
      <w:r w:rsidRPr="00292CA3">
        <w:rPr>
          <w:rFonts w:eastAsia="Times New Roman"/>
          <w:b/>
          <w:bCs/>
          <w:sz w:val="27"/>
          <w:szCs w:val="27"/>
        </w:rPr>
        <w:t>Resume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3085"/>
        <w:gridCol w:w="5771"/>
      </w:tblGrid>
      <w:tr w:rsidR="007F077D" w:rsidRPr="00805CD0" w14:paraId="57578D66" w14:textId="77777777" w:rsidTr="00266AA8">
        <w:tc>
          <w:tcPr>
            <w:tcW w:w="3085" w:type="dxa"/>
          </w:tcPr>
          <w:p w14:paraId="63B6804A" w14:textId="4DA97D2E" w:rsidR="007F077D" w:rsidRPr="00805CD0" w:rsidRDefault="004456A8" w:rsidP="00266AA8">
            <w:pPr>
              <w:rPr>
                <w:lang w:val="kk-KZ"/>
              </w:rPr>
            </w:pPr>
            <w:r w:rsidRPr="00805CD0">
              <w:rPr>
                <w:noProof/>
                <w:lang w:val="kk-KZ"/>
              </w:rPr>
              <w:drawing>
                <wp:anchor distT="0" distB="0" distL="114300" distR="114300" simplePos="0" relativeHeight="251663360" behindDoc="0" locked="0" layoutInCell="1" allowOverlap="1" wp14:anchorId="7717BA7A" wp14:editId="292D4799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99391</wp:posOffset>
                  </wp:positionV>
                  <wp:extent cx="1172210" cy="1371600"/>
                  <wp:effectExtent l="0" t="0" r="0" b="0"/>
                  <wp:wrapTopAndBottom/>
                  <wp:docPr id="20511917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300679" name="Рисунок 252300679"/>
                          <pic:cNvPicPr/>
                        </pic:nvPicPr>
                        <pic:blipFill rotWithShape="1">
                          <a:blip r:embed="rId8"/>
                          <a:srcRect t="9771" b="124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210" cy="137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71" w:type="dxa"/>
          </w:tcPr>
          <w:p w14:paraId="6B648DB7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0B9DA8D5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3A62B6E4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780F158D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75BAC26C" w14:textId="77777777" w:rsidR="007F077D" w:rsidRPr="00805CD0" w:rsidRDefault="007F077D" w:rsidP="00266AA8">
            <w:pPr>
              <w:rPr>
                <w:lang w:val="kk-KZ"/>
              </w:rPr>
            </w:pPr>
          </w:p>
          <w:p w14:paraId="18C1A159" w14:textId="28B477A0" w:rsidR="007F077D" w:rsidRPr="00AA3B65" w:rsidRDefault="00AA3B65" w:rsidP="00266AA8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Aben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Zhuldyzai</w:t>
            </w:r>
            <w:proofErr w:type="spellEnd"/>
          </w:p>
        </w:tc>
      </w:tr>
      <w:tr w:rsidR="007F077D" w:rsidRPr="00805CD0" w14:paraId="77901787" w14:textId="77777777" w:rsidTr="00266AA8">
        <w:tc>
          <w:tcPr>
            <w:tcW w:w="3085" w:type="dxa"/>
          </w:tcPr>
          <w:p w14:paraId="54D8797D" w14:textId="70176C7A" w:rsidR="007F077D" w:rsidRPr="00805CD0" w:rsidRDefault="00472B01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>Date of birth</w:t>
            </w:r>
            <w:r w:rsidR="007F077D" w:rsidRPr="00805CD0">
              <w:rPr>
                <w:lang w:val="kk-KZ"/>
              </w:rPr>
              <w:t>:</w:t>
            </w:r>
          </w:p>
          <w:p w14:paraId="0FB99EC8" w14:textId="55C22EB7" w:rsidR="007F077D" w:rsidRPr="00805CD0" w:rsidRDefault="006223B5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>Nationality</w:t>
            </w:r>
            <w:r w:rsidR="007F077D" w:rsidRPr="00805CD0">
              <w:rPr>
                <w:lang w:val="kk-KZ"/>
              </w:rPr>
              <w:t>:</w:t>
            </w:r>
          </w:p>
          <w:p w14:paraId="5F0D277C" w14:textId="049CB040" w:rsidR="007F077D" w:rsidRPr="00805CD0" w:rsidRDefault="006223B5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>Marital status</w:t>
            </w:r>
            <w:r w:rsidR="007F077D" w:rsidRPr="00805CD0">
              <w:rPr>
                <w:lang w:val="kk-KZ"/>
              </w:rPr>
              <w:t>:</w:t>
            </w:r>
          </w:p>
          <w:p w14:paraId="16B0AF2B" w14:textId="6E3F97E4" w:rsidR="007F077D" w:rsidRPr="00805CD0" w:rsidRDefault="00336D09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>Address</w:t>
            </w:r>
            <w:r w:rsidR="007F077D" w:rsidRPr="00805CD0">
              <w:rPr>
                <w:lang w:val="kk-KZ"/>
              </w:rPr>
              <w:t>:</w:t>
            </w:r>
          </w:p>
          <w:p w14:paraId="133CC669" w14:textId="0CCE2252" w:rsidR="007F077D" w:rsidRPr="00805CD0" w:rsidRDefault="00336D09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>Phone</w:t>
            </w:r>
            <w:r w:rsidR="007F077D" w:rsidRPr="00805CD0">
              <w:rPr>
                <w:lang w:val="kk-KZ"/>
              </w:rPr>
              <w:t>:</w:t>
            </w:r>
          </w:p>
          <w:p w14:paraId="1D94700E" w14:textId="77777777" w:rsidR="007F077D" w:rsidRPr="00805CD0" w:rsidRDefault="007F077D" w:rsidP="00266AA8">
            <w:pPr>
              <w:rPr>
                <w:lang w:val="en-GB"/>
              </w:rPr>
            </w:pPr>
            <w:r w:rsidRPr="00805CD0">
              <w:rPr>
                <w:lang w:val="en-GB"/>
              </w:rPr>
              <w:t xml:space="preserve">E-mail: </w:t>
            </w:r>
          </w:p>
        </w:tc>
        <w:tc>
          <w:tcPr>
            <w:tcW w:w="5771" w:type="dxa"/>
          </w:tcPr>
          <w:p w14:paraId="629B8E9E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31/05/2005</w:t>
            </w:r>
          </w:p>
          <w:p w14:paraId="04BB32D2" w14:textId="7227F175" w:rsidR="007F077D" w:rsidRPr="00805CD0" w:rsidRDefault="001D5A1B" w:rsidP="00266AA8">
            <w:pPr>
              <w:rPr>
                <w:lang w:val="en-GB"/>
              </w:rPr>
            </w:pPr>
            <w:r w:rsidRPr="00805CD0">
              <w:rPr>
                <w:lang w:val="en-GB"/>
              </w:rPr>
              <w:t>Kazakh</w:t>
            </w:r>
          </w:p>
          <w:p w14:paraId="1C995997" w14:textId="7E93F1F2" w:rsidR="007F077D" w:rsidRPr="00805CD0" w:rsidRDefault="001D5A1B" w:rsidP="00266AA8">
            <w:pPr>
              <w:rPr>
                <w:lang w:val="en-GB"/>
              </w:rPr>
            </w:pPr>
            <w:r w:rsidRPr="00805CD0">
              <w:rPr>
                <w:lang w:val="en-GB"/>
              </w:rPr>
              <w:t xml:space="preserve">Single </w:t>
            </w:r>
          </w:p>
          <w:p w14:paraId="420EAB48" w14:textId="516D5CFD" w:rsidR="007F077D" w:rsidRPr="00805CD0" w:rsidRDefault="004E5BC4" w:rsidP="00266AA8">
            <w:pPr>
              <w:rPr>
                <w:lang w:val="kk-KZ"/>
              </w:rPr>
            </w:pPr>
            <w:proofErr w:type="spellStart"/>
            <w:r w:rsidRPr="00805CD0">
              <w:t>Taldykorgan</w:t>
            </w:r>
            <w:proofErr w:type="spellEnd"/>
            <w:r w:rsidRPr="00805CD0">
              <w:t xml:space="preserve"> city, </w:t>
            </w:r>
            <w:proofErr w:type="spellStart"/>
            <w:r w:rsidRPr="00805CD0">
              <w:t>Koktal</w:t>
            </w:r>
            <w:proofErr w:type="spellEnd"/>
            <w:r w:rsidRPr="00805CD0">
              <w:t xml:space="preserve"> district</w:t>
            </w:r>
          </w:p>
          <w:p w14:paraId="47CDB030" w14:textId="77777777" w:rsidR="007F077D" w:rsidRPr="00805CD0" w:rsidRDefault="007F077D" w:rsidP="00266AA8">
            <w:pPr>
              <w:rPr>
                <w:lang w:val="kk-KZ"/>
              </w:rPr>
            </w:pPr>
            <w:r w:rsidRPr="00805CD0">
              <w:rPr>
                <w:lang w:val="kk-KZ"/>
              </w:rPr>
              <w:t>+7 747 647 02 32</w:t>
            </w:r>
          </w:p>
          <w:p w14:paraId="38ED02C5" w14:textId="77777777" w:rsidR="007F077D" w:rsidRPr="00805CD0" w:rsidRDefault="007F077D" w:rsidP="00266AA8">
            <w:pPr>
              <w:rPr>
                <w:lang w:val="en-GB"/>
              </w:rPr>
            </w:pPr>
            <w:r w:rsidRPr="00805CD0">
              <w:rPr>
                <w:lang w:val="en-GB"/>
              </w:rPr>
              <w:t>zhuldyzay.nurmukhambetova@bk.ru</w:t>
            </w:r>
          </w:p>
        </w:tc>
      </w:tr>
      <w:tr w:rsidR="007F077D" w:rsidRPr="00805CD0" w14:paraId="6CB20BB7" w14:textId="77777777" w:rsidTr="005E09DB">
        <w:tc>
          <w:tcPr>
            <w:tcW w:w="3085" w:type="dxa"/>
          </w:tcPr>
          <w:p w14:paraId="6DE39FAF" w14:textId="1B27B6AC" w:rsidR="007F077D" w:rsidRPr="00805CD0" w:rsidRDefault="00456DF7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 xml:space="preserve">Education </w:t>
            </w:r>
            <w:r w:rsidR="007F077D" w:rsidRPr="00805CD0">
              <w:rPr>
                <w:lang w:val="kk-KZ"/>
              </w:rPr>
              <w:t>:</w:t>
            </w:r>
          </w:p>
        </w:tc>
        <w:tc>
          <w:tcPr>
            <w:tcW w:w="5771" w:type="dxa"/>
          </w:tcPr>
          <w:p w14:paraId="5EAE5B0B" w14:textId="0AA9430F" w:rsidR="00F4607B" w:rsidRPr="00805CD0" w:rsidRDefault="00F4607B" w:rsidP="005E09DB">
            <w:pPr>
              <w:spacing w:line="276" w:lineRule="auto"/>
              <w:rPr>
                <w:lang w:val="kk-KZ"/>
              </w:rPr>
            </w:pPr>
            <w:r w:rsidRPr="00F4607B">
              <w:t xml:space="preserve">2022–2026 — </w:t>
            </w:r>
            <w:proofErr w:type="spellStart"/>
            <w:r w:rsidRPr="00F4607B">
              <w:t>Zhetysu</w:t>
            </w:r>
            <w:proofErr w:type="spellEnd"/>
            <w:r w:rsidRPr="00F4607B">
              <w:t xml:space="preserve"> State University named after </w:t>
            </w:r>
            <w:proofErr w:type="spellStart"/>
            <w:r w:rsidRPr="00F4607B">
              <w:t>Ilyas</w:t>
            </w:r>
            <w:proofErr w:type="spellEnd"/>
            <w:r w:rsidRPr="00F4607B">
              <w:t xml:space="preserve"> </w:t>
            </w:r>
            <w:proofErr w:type="spellStart"/>
            <w:r w:rsidRPr="00F4607B">
              <w:t>Zhansugurov</w:t>
            </w:r>
            <w:proofErr w:type="spellEnd"/>
          </w:p>
          <w:p w14:paraId="43CC5C36" w14:textId="77777777" w:rsidR="004E3AA1" w:rsidRPr="00805CD0" w:rsidRDefault="00F67FF7" w:rsidP="004E3AA1">
            <w:pPr>
              <w:spacing w:line="276" w:lineRule="auto"/>
            </w:pPr>
            <w:r w:rsidRPr="00805CD0">
              <w:t>b</w:t>
            </w:r>
            <w:r w:rsidR="00F4607B" w:rsidRPr="00F4607B">
              <w:t xml:space="preserve">achelor’s </w:t>
            </w:r>
          </w:p>
          <w:p w14:paraId="20C62625" w14:textId="3B04D782" w:rsidR="007F077D" w:rsidRPr="00805CD0" w:rsidRDefault="00F67FF7" w:rsidP="004E3AA1">
            <w:pPr>
              <w:spacing w:line="276" w:lineRule="auto"/>
              <w:rPr>
                <w:lang w:val="kk-KZ"/>
              </w:rPr>
            </w:pPr>
            <w:r w:rsidRPr="00805CD0">
              <w:rPr>
                <w:lang w:val="en-GB"/>
              </w:rPr>
              <w:t>D</w:t>
            </w:r>
            <w:proofErr w:type="spellStart"/>
            <w:r w:rsidR="00F4607B" w:rsidRPr="00F4607B">
              <w:t>egree</w:t>
            </w:r>
            <w:proofErr w:type="spellEnd"/>
            <w:r w:rsidR="00F4607B" w:rsidRPr="00F4607B">
              <w:t>, major: 6B01506 — Chemistr</w:t>
            </w:r>
            <w:r w:rsidR="002175A2" w:rsidRPr="00805CD0">
              <w:rPr>
                <w:lang w:val="en-GB"/>
              </w:rPr>
              <w:t>y (</w:t>
            </w:r>
            <w:r w:rsidR="004E3AA1" w:rsidRPr="00805CD0">
              <w:t>c</w:t>
            </w:r>
            <w:r w:rsidR="002175A2" w:rsidRPr="00805CD0">
              <w:rPr>
                <w:rStyle w:val="s1"/>
              </w:rPr>
              <w:t>urrently a student</w:t>
            </w:r>
            <w:r w:rsidR="004E3AA1" w:rsidRPr="00805CD0">
              <w:rPr>
                <w:rStyle w:val="s1"/>
              </w:rPr>
              <w:t>)</w:t>
            </w:r>
          </w:p>
        </w:tc>
      </w:tr>
      <w:tr w:rsidR="007F077D" w:rsidRPr="00805CD0" w14:paraId="2C045010" w14:textId="77777777" w:rsidTr="00266AA8">
        <w:tc>
          <w:tcPr>
            <w:tcW w:w="3085" w:type="dxa"/>
          </w:tcPr>
          <w:p w14:paraId="0578671E" w14:textId="062E598C" w:rsidR="007F077D" w:rsidRPr="00805CD0" w:rsidRDefault="00456DF7" w:rsidP="00266AA8">
            <w:pPr>
              <w:rPr>
                <w:lang w:val="kk-KZ"/>
              </w:rPr>
            </w:pPr>
            <w:r w:rsidRPr="00805CD0">
              <w:t>Languages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31B5F1A7" w14:textId="10966FA6" w:rsidR="007F077D" w:rsidRPr="00805CD0" w:rsidRDefault="005B1D58" w:rsidP="00266AA8">
            <w:pPr>
              <w:rPr>
                <w:lang w:val="kk-KZ"/>
              </w:rPr>
            </w:pPr>
            <w:r w:rsidRPr="00805CD0">
              <w:t>Kazakh, Russian — fluent, English — Pre-intermediate level</w:t>
            </w:r>
            <w:r w:rsidRPr="00805CD0">
              <w:rPr>
                <w:lang w:val="kk-KZ"/>
              </w:rPr>
              <w:t xml:space="preserve"> </w:t>
            </w:r>
          </w:p>
        </w:tc>
      </w:tr>
      <w:tr w:rsidR="007F077D" w:rsidRPr="00805CD0" w14:paraId="4C5663D1" w14:textId="77777777" w:rsidTr="00266AA8">
        <w:tc>
          <w:tcPr>
            <w:tcW w:w="3085" w:type="dxa"/>
          </w:tcPr>
          <w:p w14:paraId="3C8038B9" w14:textId="7CC47D8A" w:rsidR="007F077D" w:rsidRPr="00805CD0" w:rsidRDefault="00456DF7" w:rsidP="00266AA8">
            <w:pPr>
              <w:rPr>
                <w:lang w:val="kk-KZ"/>
              </w:rPr>
            </w:pPr>
            <w:r w:rsidRPr="00805CD0">
              <w:t xml:space="preserve">Computer </w:t>
            </w:r>
            <w:r w:rsidR="006F5AC6" w:rsidRPr="00805CD0">
              <w:t>skills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511916E8" w14:textId="77777777" w:rsidR="005B1D58" w:rsidRPr="00805CD0" w:rsidRDefault="005B1D58" w:rsidP="00266AA8">
            <w:r w:rsidRPr="00805CD0">
              <w:t>Confident user of Microsoft Office (Excel, Word, PowerPoint, etc.)</w:t>
            </w:r>
          </w:p>
          <w:p w14:paraId="71CFCF73" w14:textId="77777777" w:rsidR="007F077D" w:rsidRPr="00805CD0" w:rsidRDefault="007F077D" w:rsidP="00266AA8">
            <w:pPr>
              <w:rPr>
                <w:lang w:val="kk-KZ"/>
              </w:rPr>
            </w:pPr>
          </w:p>
        </w:tc>
      </w:tr>
      <w:tr w:rsidR="007F077D" w:rsidRPr="00805CD0" w14:paraId="42CE8CA3" w14:textId="77777777" w:rsidTr="00266AA8">
        <w:tc>
          <w:tcPr>
            <w:tcW w:w="3085" w:type="dxa"/>
          </w:tcPr>
          <w:p w14:paraId="29401820" w14:textId="7512920A" w:rsidR="007F077D" w:rsidRPr="00805CD0" w:rsidRDefault="006F5AC6" w:rsidP="00266AA8">
            <w:pPr>
              <w:rPr>
                <w:lang w:val="kk-KZ"/>
              </w:rPr>
            </w:pPr>
            <w:r w:rsidRPr="00805CD0">
              <w:t>Personal qualities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2C07D04B" w14:textId="3079FCE7" w:rsidR="007F077D" w:rsidRPr="00805CD0" w:rsidRDefault="005B1D58" w:rsidP="00266AA8">
            <w:pPr>
              <w:rPr>
                <w:lang w:val="kk-KZ"/>
              </w:rPr>
            </w:pPr>
            <w:r w:rsidRPr="00805CD0">
              <w:t>ability to listen, goal-oriented, responsible, polite, able to find an approach to people, punctual, hardworking, team player, eager to learn, no bad habits.</w:t>
            </w:r>
          </w:p>
        </w:tc>
      </w:tr>
      <w:tr w:rsidR="007F077D" w:rsidRPr="00805CD0" w14:paraId="2A3B9868" w14:textId="77777777" w:rsidTr="00266AA8">
        <w:tc>
          <w:tcPr>
            <w:tcW w:w="3085" w:type="dxa"/>
          </w:tcPr>
          <w:p w14:paraId="08F61652" w14:textId="1C056C58" w:rsidR="007F077D" w:rsidRPr="00805CD0" w:rsidRDefault="00D258FB" w:rsidP="00266AA8">
            <w:pPr>
              <w:rPr>
                <w:lang w:val="kk-KZ"/>
              </w:rPr>
            </w:pPr>
            <w:r w:rsidRPr="00805CD0">
              <w:rPr>
                <w:lang w:val="en-GB"/>
              </w:rPr>
              <w:t>Objective</w:t>
            </w:r>
            <w:r w:rsidR="007F077D" w:rsidRPr="00805CD0">
              <w:rPr>
                <w:lang w:val="kk-KZ"/>
              </w:rPr>
              <w:t>:</w:t>
            </w:r>
          </w:p>
        </w:tc>
        <w:tc>
          <w:tcPr>
            <w:tcW w:w="5771" w:type="dxa"/>
          </w:tcPr>
          <w:p w14:paraId="5679C6F3" w14:textId="77777777" w:rsidR="005B1D58" w:rsidRPr="00805CD0" w:rsidRDefault="005B1D58" w:rsidP="00266AA8">
            <w:r w:rsidRPr="00805CD0">
              <w:t>to achieve professional growth and find a stable job in a friendly team.</w:t>
            </w:r>
          </w:p>
          <w:p w14:paraId="49A71774" w14:textId="77777777" w:rsidR="007F077D" w:rsidRPr="00805CD0" w:rsidRDefault="007F077D" w:rsidP="00266AA8">
            <w:pPr>
              <w:rPr>
                <w:lang w:val="kk-KZ"/>
              </w:rPr>
            </w:pPr>
          </w:p>
        </w:tc>
      </w:tr>
      <w:tr w:rsidR="007F077D" w:rsidRPr="00805CD0" w14:paraId="4D41F9C4" w14:textId="77777777" w:rsidTr="00266AA8">
        <w:tc>
          <w:tcPr>
            <w:tcW w:w="3085" w:type="dxa"/>
          </w:tcPr>
          <w:p w14:paraId="4B528A66" w14:textId="4DEDDA3A" w:rsidR="007F077D" w:rsidRPr="00805CD0" w:rsidRDefault="00D258FB" w:rsidP="00266AA8">
            <w:pPr>
              <w:rPr>
                <w:lang w:val="kk-KZ"/>
              </w:rPr>
            </w:pPr>
            <w:r w:rsidRPr="00805CD0">
              <w:t>Experience</w:t>
            </w:r>
            <w:r w:rsidR="007F077D" w:rsidRPr="00805CD0">
              <w:t>:</w:t>
            </w:r>
          </w:p>
        </w:tc>
        <w:tc>
          <w:tcPr>
            <w:tcW w:w="5771" w:type="dxa"/>
          </w:tcPr>
          <w:p w14:paraId="767DBE44" w14:textId="77777777" w:rsidR="005B3C17" w:rsidRPr="00805CD0" w:rsidRDefault="00555BD5" w:rsidP="00555BD5">
            <w:r w:rsidRPr="00805CD0">
              <w:t>W</w:t>
            </w:r>
            <w:r w:rsidR="005B1D58" w:rsidRPr="00805CD0">
              <w:t xml:space="preserve">orked as a curator preparing students for UNT in the '140 Online' center. </w:t>
            </w:r>
          </w:p>
          <w:p w14:paraId="22531988" w14:textId="7E9A09FA" w:rsidR="00555BD5" w:rsidRPr="00805CD0" w:rsidRDefault="005B1D58" w:rsidP="00555BD5">
            <w:pPr>
              <w:rPr>
                <w:lang w:val="en-GB"/>
              </w:rPr>
            </w:pPr>
            <w:r w:rsidRPr="00805CD0">
              <w:t>Completed teaching practice at school No.11.</w:t>
            </w:r>
          </w:p>
          <w:p w14:paraId="72980698" w14:textId="0B504AD2" w:rsidR="00555BD5" w:rsidRPr="00805CD0" w:rsidRDefault="00555BD5" w:rsidP="00555BD5">
            <w:pPr>
              <w:rPr>
                <w:lang w:val="kk-KZ"/>
              </w:rPr>
            </w:pPr>
            <w:r w:rsidRPr="00805CD0">
              <w:rPr>
                <w:rStyle w:val="s1"/>
                <w:rFonts w:eastAsia="Times New Roman"/>
                <w:color w:val="111111"/>
              </w:rPr>
              <w:t>Currently working as a chemistry teacher and class curator at Innoverse Private School (since 2024)</w:t>
            </w:r>
          </w:p>
        </w:tc>
      </w:tr>
    </w:tbl>
    <w:p w14:paraId="6F5E993B" w14:textId="77777777" w:rsidR="00B952E3" w:rsidRPr="004C074F" w:rsidRDefault="00B952E3">
      <w:pPr>
        <w:rPr>
          <w:lang w:val="kk-KZ"/>
        </w:rPr>
      </w:pPr>
    </w:p>
    <w:p w14:paraId="1E9B6201" w14:textId="77777777" w:rsidR="00B952E3" w:rsidRDefault="00B952E3">
      <w:pPr>
        <w:rPr>
          <w:lang w:val="kk-KZ"/>
        </w:rPr>
      </w:pPr>
    </w:p>
    <w:p w14:paraId="33CF77A2" w14:textId="77777777" w:rsidR="00B952E3" w:rsidRDefault="00B952E3">
      <w:pPr>
        <w:rPr>
          <w:lang w:val="kk-KZ"/>
        </w:rPr>
      </w:pPr>
    </w:p>
    <w:p w14:paraId="1A4EDC0E" w14:textId="77777777" w:rsidR="00B952E3" w:rsidRDefault="00B952E3">
      <w:pPr>
        <w:rPr>
          <w:lang w:val="kk-KZ"/>
        </w:rPr>
      </w:pPr>
    </w:p>
    <w:p w14:paraId="70793775" w14:textId="77777777" w:rsidR="00B952E3" w:rsidRPr="00805CD0" w:rsidRDefault="00B952E3">
      <w:pPr>
        <w:rPr>
          <w:lang w:val="en-GB"/>
        </w:rPr>
      </w:pPr>
    </w:p>
    <w:p w14:paraId="511FE08E" w14:textId="77777777" w:rsidR="00B952E3" w:rsidRDefault="00B952E3">
      <w:pPr>
        <w:rPr>
          <w:lang w:val="kk-KZ"/>
        </w:rPr>
      </w:pPr>
    </w:p>
    <w:p w14:paraId="62B03A2E" w14:textId="77777777" w:rsidR="00B952E3" w:rsidRDefault="00B952E3">
      <w:pPr>
        <w:rPr>
          <w:lang w:val="kk-KZ"/>
        </w:rPr>
      </w:pPr>
    </w:p>
    <w:p w14:paraId="40325A8C" w14:textId="77777777" w:rsidR="00B952E3" w:rsidRDefault="00B952E3">
      <w:pPr>
        <w:rPr>
          <w:lang w:val="kk-KZ"/>
        </w:rPr>
      </w:pPr>
    </w:p>
    <w:p w14:paraId="32DC359E" w14:textId="77777777" w:rsidR="00B952E3" w:rsidRDefault="00B952E3">
      <w:pPr>
        <w:rPr>
          <w:lang w:val="kk-KZ"/>
        </w:rPr>
      </w:pPr>
    </w:p>
    <w:p w14:paraId="70601E59" w14:textId="77777777" w:rsidR="00B952E3" w:rsidRDefault="00B952E3">
      <w:pPr>
        <w:rPr>
          <w:lang w:val="kk-KZ"/>
        </w:rPr>
      </w:pPr>
    </w:p>
    <w:p w14:paraId="6CBB8C0E" w14:textId="77777777" w:rsidR="00B952E3" w:rsidRDefault="00B952E3">
      <w:pPr>
        <w:rPr>
          <w:lang w:val="kk-KZ"/>
        </w:rPr>
      </w:pPr>
    </w:p>
    <w:p w14:paraId="72327FBD" w14:textId="77777777" w:rsidR="00B952E3" w:rsidRDefault="00B952E3">
      <w:pPr>
        <w:rPr>
          <w:lang w:val="kk-KZ"/>
        </w:rPr>
      </w:pPr>
    </w:p>
    <w:p w14:paraId="4DC57108" w14:textId="77777777" w:rsidR="00B952E3" w:rsidRDefault="00B952E3">
      <w:pPr>
        <w:rPr>
          <w:lang w:val="kk-KZ"/>
        </w:rPr>
      </w:pPr>
    </w:p>
    <w:p w14:paraId="29789ACF" w14:textId="77777777" w:rsidR="00B952E3" w:rsidRDefault="00B952E3">
      <w:pPr>
        <w:rPr>
          <w:lang w:val="kk-KZ"/>
        </w:rPr>
      </w:pPr>
    </w:p>
    <w:p w14:paraId="7A6D35F8" w14:textId="77777777" w:rsidR="00B952E3" w:rsidRPr="00B952E3" w:rsidRDefault="00B952E3">
      <w:pPr>
        <w:rPr>
          <w:lang w:val="kk-KZ"/>
        </w:rPr>
      </w:pPr>
    </w:p>
    <w:sectPr w:rsidR="00B952E3" w:rsidRPr="00B952E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B5E78" w14:textId="77777777" w:rsidR="00184910" w:rsidRDefault="00184910" w:rsidP="00184910">
      <w:r>
        <w:separator/>
      </w:r>
    </w:p>
  </w:endnote>
  <w:endnote w:type="continuationSeparator" w:id="0">
    <w:p w14:paraId="01C44B01" w14:textId="77777777" w:rsidR="00184910" w:rsidRDefault="00184910" w:rsidP="0018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1958" w14:textId="77777777" w:rsidR="00184910" w:rsidRDefault="00184910" w:rsidP="00184910">
      <w:r>
        <w:separator/>
      </w:r>
    </w:p>
  </w:footnote>
  <w:footnote w:type="continuationSeparator" w:id="0">
    <w:p w14:paraId="59F3F93C" w14:textId="77777777" w:rsidR="00184910" w:rsidRDefault="00184910" w:rsidP="00184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0129596">
    <w:abstractNumId w:val="8"/>
  </w:num>
  <w:num w:numId="2" w16cid:durableId="2008555302">
    <w:abstractNumId w:val="6"/>
  </w:num>
  <w:num w:numId="3" w16cid:durableId="115949970">
    <w:abstractNumId w:val="5"/>
  </w:num>
  <w:num w:numId="4" w16cid:durableId="560483911">
    <w:abstractNumId w:val="4"/>
  </w:num>
  <w:num w:numId="5" w16cid:durableId="465589102">
    <w:abstractNumId w:val="7"/>
  </w:num>
  <w:num w:numId="6" w16cid:durableId="876964790">
    <w:abstractNumId w:val="3"/>
  </w:num>
  <w:num w:numId="7" w16cid:durableId="822740528">
    <w:abstractNumId w:val="2"/>
  </w:num>
  <w:num w:numId="8" w16cid:durableId="1701973714">
    <w:abstractNumId w:val="1"/>
  </w:num>
  <w:num w:numId="9" w16cid:durableId="161817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4C71"/>
    <w:rsid w:val="00034616"/>
    <w:rsid w:val="0006063C"/>
    <w:rsid w:val="000C3C96"/>
    <w:rsid w:val="000F4183"/>
    <w:rsid w:val="00111EE7"/>
    <w:rsid w:val="00112472"/>
    <w:rsid w:val="0013474B"/>
    <w:rsid w:val="0015074B"/>
    <w:rsid w:val="00180108"/>
    <w:rsid w:val="00184910"/>
    <w:rsid w:val="001C4870"/>
    <w:rsid w:val="001D5A1B"/>
    <w:rsid w:val="001F0AD7"/>
    <w:rsid w:val="0021099C"/>
    <w:rsid w:val="002175A2"/>
    <w:rsid w:val="00217999"/>
    <w:rsid w:val="0023170B"/>
    <w:rsid w:val="002560CC"/>
    <w:rsid w:val="00292CA3"/>
    <w:rsid w:val="0029639D"/>
    <w:rsid w:val="00297BB9"/>
    <w:rsid w:val="002A2ED5"/>
    <w:rsid w:val="00326F90"/>
    <w:rsid w:val="00332BD1"/>
    <w:rsid w:val="00336D09"/>
    <w:rsid w:val="00372115"/>
    <w:rsid w:val="00420D40"/>
    <w:rsid w:val="004456A8"/>
    <w:rsid w:val="00456DF7"/>
    <w:rsid w:val="00472B01"/>
    <w:rsid w:val="004C074F"/>
    <w:rsid w:val="004C707C"/>
    <w:rsid w:val="004D6050"/>
    <w:rsid w:val="004E3AA1"/>
    <w:rsid w:val="004E5BC4"/>
    <w:rsid w:val="00546093"/>
    <w:rsid w:val="00555BD5"/>
    <w:rsid w:val="005823C6"/>
    <w:rsid w:val="005B1D58"/>
    <w:rsid w:val="005B3C17"/>
    <w:rsid w:val="005C4C60"/>
    <w:rsid w:val="005D3BF3"/>
    <w:rsid w:val="005E09DB"/>
    <w:rsid w:val="0061707C"/>
    <w:rsid w:val="006223B5"/>
    <w:rsid w:val="006F5AC6"/>
    <w:rsid w:val="007B6EA2"/>
    <w:rsid w:val="007F077D"/>
    <w:rsid w:val="00804AB8"/>
    <w:rsid w:val="00805CD0"/>
    <w:rsid w:val="00844A16"/>
    <w:rsid w:val="0089066D"/>
    <w:rsid w:val="00913EED"/>
    <w:rsid w:val="00915378"/>
    <w:rsid w:val="009204DE"/>
    <w:rsid w:val="00927D4A"/>
    <w:rsid w:val="00937D94"/>
    <w:rsid w:val="00940BD4"/>
    <w:rsid w:val="00990FA3"/>
    <w:rsid w:val="009C323B"/>
    <w:rsid w:val="009F2011"/>
    <w:rsid w:val="00AA1D8D"/>
    <w:rsid w:val="00AA3B65"/>
    <w:rsid w:val="00AB5CF4"/>
    <w:rsid w:val="00B40E77"/>
    <w:rsid w:val="00B47730"/>
    <w:rsid w:val="00B66F7E"/>
    <w:rsid w:val="00B952E3"/>
    <w:rsid w:val="00BA0BF6"/>
    <w:rsid w:val="00BF2216"/>
    <w:rsid w:val="00C26741"/>
    <w:rsid w:val="00CB0664"/>
    <w:rsid w:val="00CE4BAE"/>
    <w:rsid w:val="00D227FC"/>
    <w:rsid w:val="00D258FB"/>
    <w:rsid w:val="00D260EA"/>
    <w:rsid w:val="00D31A4A"/>
    <w:rsid w:val="00DB565E"/>
    <w:rsid w:val="00DD0378"/>
    <w:rsid w:val="00DE2ABE"/>
    <w:rsid w:val="00E4491C"/>
    <w:rsid w:val="00E622BC"/>
    <w:rsid w:val="00E95F61"/>
    <w:rsid w:val="00EB3103"/>
    <w:rsid w:val="00EC3CC5"/>
    <w:rsid w:val="00F4607B"/>
    <w:rsid w:val="00F5158C"/>
    <w:rsid w:val="00F61B4F"/>
    <w:rsid w:val="00F67FF7"/>
    <w:rsid w:val="00F9027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774C5"/>
  <w14:defaultImageDpi w14:val="300"/>
  <w15:docId w15:val="{2DB47ACE-B4BD-3B42-B773-AF72596A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55BD5"/>
    <w:pPr>
      <w:spacing w:after="0" w:line="240" w:lineRule="auto"/>
    </w:pPr>
    <w:rPr>
      <w:rFonts w:ascii="Times New Roman" w:hAnsi="Times New Roman" w:cs="Times New Roman"/>
      <w:sz w:val="24"/>
      <w:szCs w:val="24"/>
      <w:lang w:val="ru-KZ" w:eastAsia="ru-RU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af">
    <w:name w:val="Body Text"/>
    <w:basedOn w:val="a1"/>
    <w:link w:val="af0"/>
    <w:uiPriority w:val="99"/>
    <w:unhideWhenUsed/>
    <w:rsid w:val="00AA1D8D"/>
    <w:pPr>
      <w:spacing w:after="120" w:line="276" w:lineRule="auto"/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 w:line="276" w:lineRule="auto"/>
    </w:pPr>
    <w:rPr>
      <w:rFonts w:asciiTheme="minorHAnsi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af2">
    <w:name w:val="List Continue"/>
    <w:basedOn w:val="a1"/>
    <w:uiPriority w:val="99"/>
    <w:unhideWhenUsed/>
    <w:rsid w:val="0029639D"/>
    <w:pPr>
      <w:spacing w:after="120" w:line="276" w:lineRule="auto"/>
      <w:ind w:left="36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29639D"/>
    <w:pPr>
      <w:spacing w:after="12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29639D"/>
    <w:pPr>
      <w:spacing w:after="120" w:line="276" w:lineRule="auto"/>
      <w:ind w:left="108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s1">
    <w:name w:val="s1"/>
    <w:basedOn w:val="a2"/>
    <w:rsid w:val="001C4870"/>
  </w:style>
  <w:style w:type="paragraph" w:customStyle="1" w:styleId="p1">
    <w:name w:val="p1"/>
    <w:basedOn w:val="a1"/>
    <w:rsid w:val="002175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2558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0502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Жулдызай Нурмухамбетова</cp:lastModifiedBy>
  <cp:revision>2</cp:revision>
  <dcterms:created xsi:type="dcterms:W3CDTF">2025-10-16T18:20:00Z</dcterms:created>
  <dcterms:modified xsi:type="dcterms:W3CDTF">2025-10-16T18:20:00Z</dcterms:modified>
  <cp:category/>
</cp:coreProperties>
</file>